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0759B" w14:textId="77777777" w:rsidR="006D3AF2" w:rsidRDefault="006D3AF2" w:rsidP="00B86B5A">
      <w:pPr>
        <w:autoSpaceDE w:val="0"/>
        <w:autoSpaceDN w:val="0"/>
        <w:adjustRightInd w:val="0"/>
        <w:spacing w:after="0"/>
        <w:rPr>
          <w:rFonts w:ascii="Arial" w:hAnsi="Arial" w:cs="Arial"/>
          <w:b/>
          <w:bCs/>
          <w:sz w:val="28"/>
          <w:szCs w:val="28"/>
          <w:lang w:val="fr-FR"/>
        </w:rPr>
      </w:pPr>
      <w:r w:rsidRPr="006D3AF2">
        <w:rPr>
          <w:rFonts w:ascii="Arial" w:hAnsi="Arial" w:cs="Arial"/>
          <w:b/>
          <w:bCs/>
          <w:sz w:val="28"/>
          <w:szCs w:val="28"/>
          <w:lang w:val="fr-FR"/>
        </w:rPr>
        <w:t>Portail battant rapide, type « EFA-SFT</w:t>
      </w:r>
      <w:r w:rsidRPr="006D3AF2">
        <w:rPr>
          <w:rFonts w:ascii="Arial" w:hAnsi="Arial" w:cs="Arial"/>
          <w:b/>
          <w:bCs/>
          <w:sz w:val="28"/>
          <w:szCs w:val="28"/>
          <w:vertAlign w:val="superscript"/>
          <w:lang w:val="fr-FR"/>
        </w:rPr>
        <w:t>®</w:t>
      </w:r>
      <w:r w:rsidRPr="006D3AF2">
        <w:rPr>
          <w:rFonts w:ascii="Arial" w:hAnsi="Arial" w:cs="Arial"/>
          <w:b/>
          <w:bCs/>
          <w:sz w:val="28"/>
          <w:szCs w:val="28"/>
          <w:lang w:val="fr-FR"/>
        </w:rPr>
        <w:t> » (2 battants)</w:t>
      </w:r>
    </w:p>
    <w:p w14:paraId="08C8D1F2" w14:textId="77777777" w:rsidR="006D3AF2" w:rsidRPr="006D3AF2" w:rsidRDefault="006D3AF2" w:rsidP="00B86B5A">
      <w:pPr>
        <w:autoSpaceDE w:val="0"/>
        <w:autoSpaceDN w:val="0"/>
        <w:adjustRightInd w:val="0"/>
        <w:spacing w:after="0"/>
        <w:rPr>
          <w:rFonts w:ascii="Arial" w:hAnsi="Arial" w:cs="Arial"/>
          <w:b/>
          <w:bCs/>
          <w:sz w:val="28"/>
          <w:szCs w:val="28"/>
          <w:lang w:val="fr-FR"/>
        </w:rPr>
      </w:pPr>
    </w:p>
    <w:p w14:paraId="4904E90C" w14:textId="3697E8B5" w:rsidR="00B86B5A" w:rsidRPr="00066B4A" w:rsidRDefault="00066B4A" w:rsidP="00B86B5A">
      <w:pPr>
        <w:autoSpaceDE w:val="0"/>
        <w:autoSpaceDN w:val="0"/>
        <w:adjustRightInd w:val="0"/>
        <w:spacing w:after="0"/>
        <w:rPr>
          <w:rFonts w:ascii="Arial" w:hAnsi="Arial" w:cs="Arial"/>
          <w:sz w:val="20"/>
          <w:szCs w:val="20"/>
          <w:lang w:val="de-DE"/>
        </w:rPr>
      </w:pPr>
      <w:r w:rsidRPr="00066B4A">
        <w:rPr>
          <w:rFonts w:ascii="Arial" w:hAnsi="Arial" w:cs="Arial"/>
          <w:b/>
          <w:bCs/>
          <w:sz w:val="20"/>
          <w:szCs w:val="20"/>
          <w:lang w:val="fr-FR"/>
        </w:rPr>
        <w:t>Porte pliante à grande vitesse de type « EFA-SFT</w:t>
      </w:r>
      <w:r w:rsidRPr="00066B4A">
        <w:rPr>
          <w:rFonts w:ascii="Arial" w:hAnsi="Arial" w:cs="Arial"/>
          <w:b/>
          <w:bCs/>
          <w:sz w:val="20"/>
          <w:szCs w:val="20"/>
          <w:vertAlign w:val="superscript"/>
          <w:lang w:val="fr-FR"/>
        </w:rPr>
        <w:t>®</w:t>
      </w:r>
      <w:r w:rsidRPr="00066B4A">
        <w:rPr>
          <w:rFonts w:ascii="Arial" w:hAnsi="Arial" w:cs="Arial"/>
          <w:b/>
          <w:bCs/>
          <w:sz w:val="20"/>
          <w:szCs w:val="20"/>
          <w:lang w:val="fr-FR"/>
        </w:rPr>
        <w:t xml:space="preserve"> », à 2 battants, </w:t>
      </w:r>
      <w:r w:rsidRPr="00066B4A">
        <w:rPr>
          <w:rFonts w:ascii="Arial" w:hAnsi="Arial" w:cs="Arial"/>
          <w:sz w:val="20"/>
          <w:szCs w:val="20"/>
          <w:lang w:val="fr-FR"/>
        </w:rPr>
        <w:t>avec entraînement électropneumatique Raccordement à l'air comprimé de 4 à 6 bars et courant de 230 volts 2 battants,</w:t>
      </w:r>
      <w:r w:rsidRPr="00066B4A">
        <w:rPr>
          <w:rFonts w:ascii="Arial" w:hAnsi="Arial" w:cs="Arial"/>
          <w:b/>
          <w:bCs/>
          <w:sz w:val="20"/>
          <w:szCs w:val="20"/>
          <w:lang w:val="fr-FR"/>
        </w:rPr>
        <w:t xml:space="preserve"> c'est-à-dire 4 segments de porte au total, </w:t>
      </w:r>
      <w:r w:rsidRPr="00066B4A">
        <w:rPr>
          <w:rFonts w:ascii="Arial" w:hAnsi="Arial" w:cs="Arial"/>
          <w:sz w:val="20"/>
          <w:szCs w:val="20"/>
          <w:lang w:val="fr-FR"/>
        </w:rPr>
        <w:t xml:space="preserve">2 : 2 couplés et divisés au milieu. </w:t>
      </w:r>
      <w:r w:rsidRPr="00066B4A">
        <w:rPr>
          <w:rFonts w:ascii="Arial" w:hAnsi="Arial" w:cs="Arial"/>
          <w:sz w:val="20"/>
          <w:szCs w:val="20"/>
          <w:lang w:val="de-DE"/>
        </w:rPr>
        <w:t>Ouvrir les ailes de 90 degrés chacune.</w:t>
      </w:r>
    </w:p>
    <w:p w14:paraId="017D094B" w14:textId="77777777" w:rsidR="00066B4A" w:rsidRDefault="00066B4A" w:rsidP="00B86B5A">
      <w:pPr>
        <w:autoSpaceDE w:val="0"/>
        <w:autoSpaceDN w:val="0"/>
        <w:adjustRightInd w:val="0"/>
        <w:spacing w:after="0"/>
        <w:rPr>
          <w:rFonts w:ascii="Arial" w:hAnsi="Arial" w:cs="Arial"/>
          <w:sz w:val="20"/>
          <w:szCs w:val="20"/>
          <w:lang w:val="de-DE"/>
        </w:rPr>
      </w:pPr>
    </w:p>
    <w:p w14:paraId="1B32B1BB" w14:textId="1CC12042" w:rsidR="004A3191" w:rsidRDefault="00225C91" w:rsidP="00B86B5A">
      <w:pPr>
        <w:autoSpaceDE w:val="0"/>
        <w:autoSpaceDN w:val="0"/>
        <w:adjustRightInd w:val="0"/>
        <w:spacing w:after="0"/>
        <w:rPr>
          <w:rFonts w:ascii="Arial" w:hAnsi="Arial" w:cs="Arial"/>
          <w:b/>
          <w:caps/>
          <w:szCs w:val="20"/>
          <w:lang w:val="de-DE"/>
        </w:rPr>
      </w:pPr>
      <w:r w:rsidRPr="00225C91">
        <w:rPr>
          <w:rFonts w:ascii="Arial" w:hAnsi="Arial" w:cs="Arial"/>
          <w:b/>
          <w:caps/>
          <w:szCs w:val="20"/>
          <w:lang w:val="de-DE"/>
        </w:rPr>
        <w:t>CARACTÉRISTIQUES TECHNIQUES</w:t>
      </w:r>
    </w:p>
    <w:p w14:paraId="5894258E" w14:textId="77777777" w:rsidR="00225C91" w:rsidRPr="00B86B5A" w:rsidRDefault="00225C91" w:rsidP="00B86B5A">
      <w:pPr>
        <w:autoSpaceDE w:val="0"/>
        <w:autoSpaceDN w:val="0"/>
        <w:adjustRightInd w:val="0"/>
        <w:spacing w:after="0"/>
        <w:rPr>
          <w:rFonts w:ascii="Arial" w:hAnsi="Arial" w:cs="Arial"/>
          <w:sz w:val="20"/>
          <w:szCs w:val="20"/>
          <w:lang w:val="de-DE"/>
        </w:rPr>
      </w:pPr>
    </w:p>
    <w:p w14:paraId="28942DBC" w14:textId="77777777" w:rsidR="006A76A1" w:rsidRDefault="00FC294F" w:rsidP="00185F48">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FC294F">
        <w:rPr>
          <w:rFonts w:ascii="Arial" w:hAnsi="Arial" w:cs="Arial"/>
          <w:sz w:val="20"/>
          <w:szCs w:val="20"/>
          <w:lang w:val="fr-FR"/>
        </w:rPr>
        <w:t>Porte pliante à grande vitesse de type « EFA-SFT® », à 2 battants, avec entraînement électropneumatique Raccordement à l'air comprimé de 4 à 6 bars et courant de 230 volts 2 battants, c'est-à-dire 4 segments de porte au total, 2 : 2 couplés et divisés au milieu. Ouvrir les ailes de 90 degrés chacune.</w:t>
      </w:r>
    </w:p>
    <w:p w14:paraId="7A7A4401" w14:textId="77777777" w:rsidR="006A76A1" w:rsidRDefault="006A76A1" w:rsidP="006A76A1">
      <w:pPr>
        <w:pStyle w:val="Listenabsatz"/>
        <w:autoSpaceDE w:val="0"/>
        <w:autoSpaceDN w:val="0"/>
        <w:adjustRightInd w:val="0"/>
        <w:spacing w:after="0"/>
        <w:ind w:left="284"/>
        <w:rPr>
          <w:rFonts w:ascii="Arial" w:hAnsi="Arial" w:cs="Arial"/>
          <w:sz w:val="20"/>
          <w:szCs w:val="20"/>
          <w:lang w:val="fr-FR"/>
        </w:rPr>
      </w:pPr>
    </w:p>
    <w:p w14:paraId="4AC29A0A" w14:textId="77777777" w:rsidR="00D43B39" w:rsidRDefault="006A76A1" w:rsidP="00D43B39">
      <w:pPr>
        <w:pStyle w:val="Listenabsatz"/>
        <w:numPr>
          <w:ilvl w:val="0"/>
          <w:numId w:val="13"/>
        </w:numPr>
        <w:autoSpaceDE w:val="0"/>
        <w:autoSpaceDN w:val="0"/>
        <w:adjustRightInd w:val="0"/>
        <w:spacing w:after="0"/>
        <w:ind w:left="284" w:hanging="284"/>
        <w:rPr>
          <w:rFonts w:ascii="Arial" w:hAnsi="Arial" w:cs="Arial"/>
          <w:sz w:val="20"/>
          <w:szCs w:val="20"/>
          <w:lang w:val="fr-FR"/>
        </w:rPr>
      </w:pPr>
      <w:r>
        <w:rPr>
          <w:rFonts w:ascii="Arial" w:hAnsi="Arial" w:cs="Arial"/>
          <w:sz w:val="20"/>
          <w:szCs w:val="20"/>
          <w:lang w:val="fr-FR"/>
        </w:rPr>
        <w:t>Tablier de porte</w:t>
      </w:r>
      <w:r w:rsidRPr="006A76A1">
        <w:rPr>
          <w:rFonts w:ascii="Arial" w:hAnsi="Arial" w:cs="Arial"/>
          <w:sz w:val="20"/>
          <w:szCs w:val="20"/>
          <w:lang w:val="fr-FR"/>
        </w:rPr>
        <w:t>: étanche entre eux, aux montants en acier verticaux et au coffret de l'actionneur, fermeture inférieure avec brosse d'étanchéité, joints en caoutchouc entre les segments de battant, fermeture principale étanche avec caoutchouc à chambre creuse, conçue en même temps comme protection contre les pincements des doigts, pas de rails de guidage au sol.</w:t>
      </w:r>
    </w:p>
    <w:p w14:paraId="269C603B" w14:textId="77777777" w:rsidR="00D43B39" w:rsidRPr="00D43B39" w:rsidRDefault="00D43B39" w:rsidP="00D43B39">
      <w:pPr>
        <w:pStyle w:val="Listenabsatz"/>
        <w:rPr>
          <w:rFonts w:ascii="Arial" w:hAnsi="Arial" w:cs="Arial"/>
          <w:b/>
          <w:bCs/>
          <w:sz w:val="20"/>
          <w:szCs w:val="20"/>
          <w:lang w:val="fr-FR"/>
        </w:rPr>
      </w:pPr>
    </w:p>
    <w:p w14:paraId="4D9D2C80" w14:textId="77777777" w:rsidR="00D43B39" w:rsidRDefault="00D43B39" w:rsidP="00B71871">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D43B39">
        <w:rPr>
          <w:rFonts w:ascii="Arial" w:hAnsi="Arial" w:cs="Arial"/>
          <w:b/>
          <w:bCs/>
          <w:sz w:val="20"/>
          <w:szCs w:val="20"/>
          <w:lang w:val="fr-FR"/>
        </w:rPr>
        <w:t xml:space="preserve">Technologie de cardan </w:t>
      </w:r>
      <w:r w:rsidRPr="00D43B39">
        <w:rPr>
          <w:rFonts w:ascii="Arial" w:hAnsi="Arial" w:cs="Arial"/>
          <w:sz w:val="20"/>
          <w:szCs w:val="20"/>
          <w:lang w:val="fr-FR"/>
        </w:rPr>
        <w:t>pour une répartition uniforme du poids sur toute la plage de travail</w:t>
      </w:r>
    </w:p>
    <w:p w14:paraId="21C117D3" w14:textId="77777777" w:rsidR="00D43B39" w:rsidRPr="00D43B39" w:rsidRDefault="00D43B39" w:rsidP="00D43B39">
      <w:pPr>
        <w:pStyle w:val="Listenabsatz"/>
        <w:rPr>
          <w:rFonts w:ascii="Arial" w:hAnsi="Arial" w:cs="Arial"/>
          <w:b/>
          <w:bCs/>
          <w:sz w:val="20"/>
          <w:szCs w:val="20"/>
          <w:lang w:val="fr-FR"/>
        </w:rPr>
      </w:pPr>
    </w:p>
    <w:p w14:paraId="7F35DD0D" w14:textId="794E5844" w:rsidR="00CB76BD" w:rsidRPr="00D43B39" w:rsidRDefault="00D43B39" w:rsidP="00B71871">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D43B39">
        <w:rPr>
          <w:rFonts w:ascii="Arial" w:hAnsi="Arial" w:cs="Arial"/>
          <w:b/>
          <w:bCs/>
          <w:sz w:val="20"/>
          <w:szCs w:val="20"/>
          <w:lang w:val="fr-FR"/>
        </w:rPr>
        <w:t xml:space="preserve">Moteurs électropneumatiques à cylindres à air </w:t>
      </w:r>
      <w:r w:rsidRPr="00D43B39">
        <w:rPr>
          <w:rFonts w:ascii="Arial" w:hAnsi="Arial" w:cs="Arial"/>
          <w:sz w:val="20"/>
          <w:szCs w:val="20"/>
          <w:lang w:val="fr-FR"/>
        </w:rPr>
        <w:t>comprimé avec amortissement long des positions extrêmes : chaque battant dispose ainsi de son propre moteur ; moyennant un supplément, une commande séparée des battants doit être possible</w:t>
      </w:r>
    </w:p>
    <w:p w14:paraId="7A5B944F" w14:textId="77777777" w:rsidR="00D43B39" w:rsidRPr="00D43B39" w:rsidRDefault="00D43B39" w:rsidP="00B71871">
      <w:pPr>
        <w:autoSpaceDE w:val="0"/>
        <w:autoSpaceDN w:val="0"/>
        <w:adjustRightInd w:val="0"/>
        <w:spacing w:after="0"/>
        <w:rPr>
          <w:rFonts w:ascii="Arial" w:hAnsi="Arial" w:cs="Arial"/>
          <w:sz w:val="20"/>
          <w:szCs w:val="20"/>
          <w:lang w:val="fr-FR"/>
        </w:rPr>
      </w:pPr>
    </w:p>
    <w:p w14:paraId="30022CCA" w14:textId="77777777" w:rsidR="00C01240" w:rsidRDefault="00336F35" w:rsidP="00C01240">
      <w:pPr>
        <w:pStyle w:val="Listenabsatz"/>
        <w:numPr>
          <w:ilvl w:val="0"/>
          <w:numId w:val="10"/>
        </w:numPr>
        <w:autoSpaceDE w:val="0"/>
        <w:autoSpaceDN w:val="0"/>
        <w:adjustRightInd w:val="0"/>
        <w:spacing w:after="0"/>
        <w:ind w:left="284" w:hanging="284"/>
        <w:rPr>
          <w:rFonts w:ascii="Arial" w:hAnsi="Arial" w:cs="Arial"/>
          <w:sz w:val="20"/>
          <w:szCs w:val="20"/>
          <w:lang w:val="fr-FR"/>
        </w:rPr>
      </w:pPr>
      <w:r w:rsidRPr="00C01240">
        <w:rPr>
          <w:rFonts w:ascii="Arial" w:hAnsi="Arial" w:cs="Arial"/>
          <w:sz w:val="20"/>
          <w:szCs w:val="20"/>
          <w:lang w:val="fr-FR"/>
        </w:rPr>
        <w:t>Vitesse d'ouverture jusqu'à 2,0 m/s ; vitesse de fermeture jusqu'à 1,0 m/s</w:t>
      </w:r>
    </w:p>
    <w:p w14:paraId="7F98B63D" w14:textId="77777777" w:rsidR="00C01240" w:rsidRPr="00C01240" w:rsidRDefault="00C01240" w:rsidP="00C01240">
      <w:pPr>
        <w:autoSpaceDE w:val="0"/>
        <w:autoSpaceDN w:val="0"/>
        <w:adjustRightInd w:val="0"/>
        <w:spacing w:after="0"/>
        <w:rPr>
          <w:rFonts w:ascii="Arial" w:hAnsi="Arial" w:cs="Arial"/>
          <w:sz w:val="20"/>
          <w:szCs w:val="20"/>
          <w:lang w:val="fr-FR"/>
        </w:rPr>
      </w:pPr>
    </w:p>
    <w:p w14:paraId="507556A3" w14:textId="622CA4BC" w:rsidR="00B1062D" w:rsidRDefault="00C01240" w:rsidP="00C01240">
      <w:pPr>
        <w:pStyle w:val="Listenabsatz"/>
        <w:numPr>
          <w:ilvl w:val="0"/>
          <w:numId w:val="10"/>
        </w:numPr>
        <w:autoSpaceDE w:val="0"/>
        <w:autoSpaceDN w:val="0"/>
        <w:adjustRightInd w:val="0"/>
        <w:spacing w:after="0"/>
        <w:ind w:left="284" w:hanging="284"/>
        <w:rPr>
          <w:rFonts w:ascii="Arial" w:hAnsi="Arial" w:cs="Arial"/>
          <w:sz w:val="20"/>
          <w:szCs w:val="20"/>
          <w:lang w:val="fr-FR"/>
        </w:rPr>
      </w:pPr>
      <w:r w:rsidRPr="00C01240">
        <w:rPr>
          <w:rFonts w:ascii="Arial" w:hAnsi="Arial" w:cs="Arial"/>
          <w:b/>
          <w:bCs/>
          <w:sz w:val="20"/>
          <w:szCs w:val="20"/>
          <w:lang w:val="fr-FR"/>
        </w:rPr>
        <w:t>La commande par microprocesseur</w:t>
      </w:r>
      <w:r w:rsidRPr="00C01240">
        <w:rPr>
          <w:rFonts w:ascii="Arial" w:hAnsi="Arial" w:cs="Arial"/>
          <w:sz w:val="20"/>
          <w:szCs w:val="20"/>
          <w:lang w:val="fr-FR"/>
        </w:rPr>
        <w:t xml:space="preserve"> est installée dans un coffret en tôle d'acier séparé, indice de protection IP 65. Raccordement au courant 230 V / 50 Hz fourni par le propriétaire</w:t>
      </w:r>
      <w:r>
        <w:rPr>
          <w:rFonts w:ascii="Arial" w:hAnsi="Arial" w:cs="Arial"/>
          <w:sz w:val="20"/>
          <w:szCs w:val="20"/>
          <w:lang w:val="fr-FR"/>
        </w:rPr>
        <w:t>.</w:t>
      </w:r>
    </w:p>
    <w:p w14:paraId="78BE42B3" w14:textId="77777777" w:rsidR="00C01240" w:rsidRPr="00C01240" w:rsidRDefault="00C01240" w:rsidP="00C01240">
      <w:pPr>
        <w:autoSpaceDE w:val="0"/>
        <w:autoSpaceDN w:val="0"/>
        <w:adjustRightInd w:val="0"/>
        <w:spacing w:after="0"/>
        <w:rPr>
          <w:rFonts w:ascii="Arial" w:hAnsi="Arial" w:cs="Arial"/>
          <w:sz w:val="20"/>
          <w:szCs w:val="20"/>
          <w:lang w:val="fr-FR"/>
        </w:rPr>
      </w:pPr>
    </w:p>
    <w:p w14:paraId="4238F399" w14:textId="77777777" w:rsidR="00C01240" w:rsidRPr="00C01240" w:rsidRDefault="00C01240" w:rsidP="00C01240">
      <w:pPr>
        <w:spacing w:after="240"/>
        <w:rPr>
          <w:rFonts w:ascii="Arial" w:hAnsi="Arial" w:cs="Arial"/>
          <w:sz w:val="20"/>
          <w:szCs w:val="20"/>
          <w:lang w:val="de-DE"/>
        </w:rPr>
      </w:pPr>
      <w:r w:rsidRPr="00C01240">
        <w:rPr>
          <w:rFonts w:ascii="Arial" w:hAnsi="Arial" w:cs="Arial"/>
          <w:b/>
          <w:caps/>
          <w:szCs w:val="20"/>
          <w:lang w:val="de-DE"/>
        </w:rPr>
        <w:t xml:space="preserve">PERFORMANCES (SELON L'ÉQUIPEMENT) </w:t>
      </w:r>
    </w:p>
    <w:p w14:paraId="2F1E2906" w14:textId="77777777" w:rsidR="00C01240" w:rsidRPr="00C01240" w:rsidRDefault="00C01240" w:rsidP="00C01240">
      <w:pPr>
        <w:pStyle w:val="Listenabsatz"/>
        <w:numPr>
          <w:ilvl w:val="0"/>
          <w:numId w:val="11"/>
        </w:numPr>
        <w:rPr>
          <w:rFonts w:ascii="Arial" w:hAnsi="Arial" w:cs="Arial"/>
          <w:sz w:val="20"/>
          <w:szCs w:val="20"/>
          <w:lang w:val="fr-FR"/>
        </w:rPr>
      </w:pPr>
      <w:r w:rsidRPr="00C01240">
        <w:rPr>
          <w:rFonts w:ascii="Arial" w:hAnsi="Arial" w:cs="Arial"/>
          <w:sz w:val="20"/>
          <w:szCs w:val="20"/>
          <w:lang w:val="fr-FR"/>
        </w:rPr>
        <w:t>Résistance au vent: DIN EN 12424, jusqu'à la classe 4</w:t>
      </w:r>
    </w:p>
    <w:p w14:paraId="06F78601" w14:textId="66E74B1D" w:rsidR="00E07C95" w:rsidRPr="00C01240" w:rsidRDefault="00E07C95" w:rsidP="00C01240">
      <w:pPr>
        <w:pStyle w:val="Listenabsatz"/>
        <w:spacing w:after="240"/>
        <w:ind w:left="284"/>
        <w:contextualSpacing w:val="0"/>
        <w:rPr>
          <w:rFonts w:ascii="Arial" w:hAnsi="Arial" w:cs="Arial"/>
          <w:sz w:val="20"/>
          <w:szCs w:val="20"/>
          <w:lang w:val="fr-FR"/>
        </w:rPr>
      </w:pPr>
    </w:p>
    <w:p w14:paraId="08383A66" w14:textId="02BF9359" w:rsidR="00E07C95" w:rsidRPr="00C01240" w:rsidRDefault="00E07C95" w:rsidP="00A73B38">
      <w:pPr>
        <w:spacing w:after="240"/>
        <w:rPr>
          <w:rFonts w:ascii="Arial" w:hAnsi="Arial" w:cs="Arial"/>
          <w:sz w:val="20"/>
          <w:szCs w:val="20"/>
          <w:lang w:val="fr-FR"/>
        </w:rPr>
      </w:pPr>
    </w:p>
    <w:p w14:paraId="7025077C" w14:textId="77777777" w:rsidR="00E07C95" w:rsidRPr="00C01240" w:rsidRDefault="00E07C95" w:rsidP="00E07C95">
      <w:pPr>
        <w:rPr>
          <w:rFonts w:ascii="Arial" w:hAnsi="Arial" w:cs="Arial"/>
          <w:b/>
          <w:caps/>
          <w:sz w:val="24"/>
          <w:lang w:val="fr-FR"/>
        </w:rPr>
      </w:pPr>
      <w:r w:rsidRPr="00C01240">
        <w:rPr>
          <w:rFonts w:ascii="Arial" w:hAnsi="Arial" w:cs="Arial"/>
          <w:b/>
          <w:caps/>
          <w:sz w:val="24"/>
          <w:lang w:val="fr-FR"/>
        </w:rPr>
        <w:br w:type="page"/>
      </w:r>
    </w:p>
    <w:p w14:paraId="45165ACD" w14:textId="77777777" w:rsidR="00C01240" w:rsidRPr="00C01240" w:rsidRDefault="00C01240" w:rsidP="00E07C95">
      <w:pPr>
        <w:rPr>
          <w:rFonts w:ascii="Arial" w:hAnsi="Arial" w:cs="Arial"/>
          <w:b/>
          <w:caps/>
          <w:sz w:val="24"/>
          <w:lang w:val="fr-FR"/>
        </w:rPr>
      </w:pPr>
      <w:r w:rsidRPr="00C01240">
        <w:rPr>
          <w:rFonts w:ascii="Arial" w:hAnsi="Arial" w:cs="Arial"/>
          <w:b/>
          <w:caps/>
          <w:sz w:val="24"/>
          <w:lang w:val="fr-FR"/>
        </w:rPr>
        <w:lastRenderedPageBreak/>
        <w:t>DIMENSIONS DE L'OUVERTURE LIBRE</w:t>
      </w:r>
    </w:p>
    <w:p w14:paraId="40447BEF" w14:textId="7DD39CC5" w:rsidR="00E07C95" w:rsidRPr="00C01240" w:rsidRDefault="00C01240" w:rsidP="00E07C95">
      <w:pPr>
        <w:rPr>
          <w:rFonts w:ascii="Arial" w:hAnsi="Arial" w:cs="Arial"/>
          <w:lang w:val="fr-FR"/>
        </w:rPr>
      </w:pPr>
      <w:r w:rsidRPr="00C01240">
        <w:rPr>
          <w:rFonts w:ascii="Arial" w:hAnsi="Arial" w:cs="Arial"/>
          <w:lang w:val="fr-FR"/>
        </w:rPr>
        <w:t>Largeur</w:t>
      </w:r>
      <w:r w:rsidR="00E07C95" w:rsidRPr="00C01240">
        <w:rPr>
          <w:rFonts w:ascii="Arial" w:hAnsi="Arial" w:cs="Arial"/>
          <w:lang w:val="fr-FR"/>
        </w:rPr>
        <w:t xml:space="preserve"> = ............... mm</w:t>
      </w:r>
    </w:p>
    <w:p w14:paraId="1E535133" w14:textId="550478F6" w:rsidR="00E07C95" w:rsidRPr="000A6047" w:rsidRDefault="00C01240" w:rsidP="00E07C95">
      <w:pPr>
        <w:rPr>
          <w:rFonts w:ascii="Arial" w:hAnsi="Arial" w:cs="Arial"/>
          <w:lang w:val="de-DE"/>
        </w:rPr>
      </w:pPr>
      <w:r w:rsidRPr="00C01240">
        <w:rPr>
          <w:rFonts w:ascii="Arial" w:hAnsi="Arial" w:cs="Arial"/>
          <w:lang w:val="de-DE"/>
        </w:rPr>
        <w:t>Hauteur</w:t>
      </w:r>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36537" w14:textId="77777777" w:rsidR="00E07C95" w:rsidRDefault="00E07C95" w:rsidP="00E07C95">
      <w:pPr>
        <w:spacing w:after="0" w:line="240" w:lineRule="auto"/>
      </w:pPr>
      <w:r>
        <w:separator/>
      </w:r>
    </w:p>
  </w:endnote>
  <w:endnote w:type="continuationSeparator" w:id="0">
    <w:p w14:paraId="7A868D7C" w14:textId="77777777" w:rsidR="00E07C95" w:rsidRDefault="00E07C95"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5CFA42B9" w:rsidR="00283AE2" w:rsidRDefault="00C01240" w:rsidP="00C01240">
    <w:pPr>
      <w:pStyle w:val="Fuzeile"/>
      <w:rPr>
        <w:rFonts w:ascii="Arial" w:hAnsi="Arial" w:cs="Arial"/>
        <w:sz w:val="20"/>
        <w:szCs w:val="20"/>
        <w:lang w:val="de-DE"/>
      </w:rPr>
    </w:pPr>
    <w:r w:rsidRPr="00C01240">
      <w:rPr>
        <w:rFonts w:ascii="Arial" w:hAnsi="Arial" w:cs="Arial"/>
        <w:b/>
        <w:bCs/>
        <w:sz w:val="20"/>
        <w:szCs w:val="20"/>
        <w:lang w:val="de-DE"/>
      </w:rPr>
      <w:t>Référence du fabricant:</w:t>
    </w:r>
    <w:r w:rsidR="00283AE2" w:rsidRPr="009F5BF4">
      <w:rPr>
        <w:rFonts w:ascii="Arial" w:hAnsi="Arial" w:cs="Arial"/>
        <w:sz w:val="20"/>
        <w:szCs w:val="20"/>
        <w:lang w:val="de-DE"/>
      </w:rPr>
      <w:t xml:space="preserve">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06F2C472" w:rsidR="00283AE2" w:rsidRPr="00C01240" w:rsidRDefault="00C01240" w:rsidP="00C01240">
    <w:pPr>
      <w:pStyle w:val="Fuzeile"/>
      <w:rPr>
        <w:rFonts w:ascii="Arial" w:hAnsi="Arial" w:cs="Arial"/>
        <w:sz w:val="20"/>
        <w:szCs w:val="20"/>
        <w:lang w:val="fr-FR"/>
      </w:rPr>
    </w:pPr>
    <w:r w:rsidRPr="00C01240">
      <w:rPr>
        <w:rFonts w:ascii="Arial" w:hAnsi="Arial" w:cs="Arial"/>
        <w:sz w:val="20"/>
        <w:szCs w:val="20"/>
        <w:lang w:val="fr-FR"/>
      </w:rPr>
      <w:t>Version 04/2025 – 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1B1D7" w14:textId="77777777" w:rsidR="00E07C95" w:rsidRDefault="00E07C95" w:rsidP="00E07C95">
      <w:pPr>
        <w:spacing w:after="0" w:line="240" w:lineRule="auto"/>
      </w:pPr>
      <w:r>
        <w:separator/>
      </w:r>
    </w:p>
  </w:footnote>
  <w:footnote w:type="continuationSeparator" w:id="0">
    <w:p w14:paraId="2E6BA90A" w14:textId="77777777" w:rsidR="00E07C95" w:rsidRDefault="00E07C95"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35021CE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EBE1622"/>
    <w:multiLevelType w:val="hybridMultilevel"/>
    <w:tmpl w:val="4F7E1588"/>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78DF56C7"/>
    <w:multiLevelType w:val="hybridMultilevel"/>
    <w:tmpl w:val="EC2E56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414940541">
    <w:abstractNumId w:val="12"/>
  </w:num>
  <w:num w:numId="13" w16cid:durableId="12605271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66B4A"/>
    <w:rsid w:val="00090E39"/>
    <w:rsid w:val="000A7730"/>
    <w:rsid w:val="0014310A"/>
    <w:rsid w:val="0015074B"/>
    <w:rsid w:val="001813DB"/>
    <w:rsid w:val="00185F48"/>
    <w:rsid w:val="00225C91"/>
    <w:rsid w:val="002442ED"/>
    <w:rsid w:val="00283AE2"/>
    <w:rsid w:val="0029639D"/>
    <w:rsid w:val="00326F90"/>
    <w:rsid w:val="00336F35"/>
    <w:rsid w:val="00414229"/>
    <w:rsid w:val="004A3191"/>
    <w:rsid w:val="00512667"/>
    <w:rsid w:val="005F625F"/>
    <w:rsid w:val="00645ED9"/>
    <w:rsid w:val="00655576"/>
    <w:rsid w:val="006A76A1"/>
    <w:rsid w:val="006C3CDC"/>
    <w:rsid w:val="006D3AF2"/>
    <w:rsid w:val="006E74F2"/>
    <w:rsid w:val="00785775"/>
    <w:rsid w:val="007A0B54"/>
    <w:rsid w:val="008529A7"/>
    <w:rsid w:val="00885124"/>
    <w:rsid w:val="009B126B"/>
    <w:rsid w:val="00A73B38"/>
    <w:rsid w:val="00AA1D8D"/>
    <w:rsid w:val="00AD1108"/>
    <w:rsid w:val="00B1062D"/>
    <w:rsid w:val="00B31E19"/>
    <w:rsid w:val="00B47730"/>
    <w:rsid w:val="00B71871"/>
    <w:rsid w:val="00B75DBD"/>
    <w:rsid w:val="00B86B5A"/>
    <w:rsid w:val="00BC7945"/>
    <w:rsid w:val="00C01240"/>
    <w:rsid w:val="00CB0664"/>
    <w:rsid w:val="00CB15BC"/>
    <w:rsid w:val="00CB76BD"/>
    <w:rsid w:val="00D43B39"/>
    <w:rsid w:val="00D96311"/>
    <w:rsid w:val="00E07C95"/>
    <w:rsid w:val="00FC294F"/>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 ds:uri="5ff951bb-9bf3-44b4-bb46-4eeacec42f00"/>
    <ds:schemaRef ds:uri="http://schemas.openxmlformats.org/package/2006/metadata/core-properties"/>
    <ds:schemaRef ds:uri="56b75219-0709-4d18-8a40-686f36886841"/>
    <ds:schemaRef ds:uri="http://www.w3.org/XML/1998/namespace"/>
    <ds:schemaRef ds:uri="http://purl.org/dc/terms/"/>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22</cp:revision>
  <dcterms:created xsi:type="dcterms:W3CDTF">2025-07-16T09:14:00Z</dcterms:created>
  <dcterms:modified xsi:type="dcterms:W3CDTF">2025-09-04T05:51:00Z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